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"/>
      </w:tblGrid>
      <w:tr w:rsidR="00AB3091" w14:paraId="2EF777C5" w14:textId="77777777" w:rsidTr="00AB3091">
        <w:tc>
          <w:tcPr>
            <w:tcW w:w="0" w:type="auto"/>
          </w:tcPr>
          <w:p w14:paraId="054E7BFE" w14:textId="77777777" w:rsidR="00AB3091" w:rsidRDefault="00AB3091"/>
        </w:tc>
      </w:tr>
    </w:tbl>
    <w:p w14:paraId="66BA98C1" w14:textId="77777777" w:rsidR="0015074B" w:rsidRDefault="0015074B"/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</w:tblGrid>
      <w:tr w:rsidR="00AB3091" w14:paraId="03E176F1" w14:textId="77777777" w:rsidTr="00AB3091">
        <w:trPr>
          <w:trHeight w:val="0" w:hRule="auto"/>
        </w:trPr>
        <w:tc>
          <w:tcPr>
            <w:tcW w:w="1440" w:type="dxa"/>
            <w:vAlign w:val="bottom"/>
          </w:tcPr>
          <w:p w14:paraId="1F831C4D" w14:textId="77777777" w:rsidR="00AB3091" w:rsidRDefault="00AB3091"/>
        </w:tc>
      </w:tr>
    </w:tbl>
    <w:p w14:paraId="7B9C9B2B" w14:textId="77777777" w:rsidR="00AB3091" w:rsidRDefault="00AB3091"/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80"/>
      </w:tblGrid>
      <w:tr w:rsidR="00AB3091" w14:paraId="2367876C" w14:textId="77777777" w:rsidTr="00AB3091">
        <w:trPr>
          <w:trHeight w:val="2880" w:hRule="atLeast"/>
        </w:trPr>
        <w:tc>
          <w:tcPr>
            <w:tcW w:w="2880" w:type="dxa"/>
            <w:vAlign w:val="center"/>
          </w:tcPr>
          <w:p w14:paraId="41F9B37D" w14:textId="77777777" w:rsidR="00AB3091" w:rsidRDefault="00AB3091"/>
        </w:tc>
      </w:tr>
    </w:tbl>
    <w:p w14:paraId="55C2F8E0" w14:textId="77777777" w:rsidR="00580CB4" w:rsidRDefault="00580CB4" w:rsidP="00580CB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0F79F444" w14:textId="77777777" w:rsidTr="00951FD6">
        <w:trPr>
          <w:trHeight w:val="4320" w:hRule="exact"/>
        </w:trPr>
        <w:tc>
          <w:tcPr>
            <w:tcW w:w="1440" w:type="dxa"/>
            <w:vAlign w:val="top"/>
          </w:tcPr>
          <w:p w14:paraId="33D27D85" w14:textId="77777777" w:rsidR="00580CB4" w:rsidRDefault="00580CB4" w:rsidP="00951FD6"/>
        </w:tc>
        <w:tc>
          <w:tcPr>
            <w:tcW w:w="1440" w:type="dxa"/>
          </w:tcPr>
          <w:p w14:paraId="2D26307C" w14:textId="77777777" w:rsidR="00580CB4" w:rsidRDefault="00580CB4" w:rsidP="00951FD6"/>
        </w:tc>
        <w:tc>
          <w:tcPr>
            <w:tcW w:w="1440" w:type="dxa"/>
          </w:tcPr>
          <w:p w14:paraId="2D1EBE5E" w14:textId="77777777" w:rsidR="00580CB4" w:rsidRDefault="00580CB4" w:rsidP="00951FD6"/>
        </w:tc>
      </w:tr>
      <w:tr w:rsidR="00580CB4" w14:paraId="328B93C3" w14:textId="77777777" w:rsidTr="00951FD6">
        <w:tc>
          <w:tcPr>
            <w:tcW w:w="1440" w:type="dxa"/>
          </w:tcPr>
          <w:p w14:paraId="549C9F8E" w14:textId="77777777" w:rsidR="00580CB4" w:rsidRDefault="00580CB4" w:rsidP="00951FD6"/>
        </w:tc>
        <w:tc>
          <w:tcPr>
            <w:tcW w:w="1440" w:type="dxa"/>
          </w:tcPr>
          <w:p w14:paraId="17A1F609" w14:textId="77777777" w:rsidR="00580CB4" w:rsidRDefault="00580CB4" w:rsidP="00951FD6"/>
        </w:tc>
        <w:tc>
          <w:tcPr>
            <w:tcW w:w="1440" w:type="dxa"/>
          </w:tcPr>
          <w:p w14:paraId="3B687CE1" w14:textId="77777777" w:rsidR="00580CB4" w:rsidRDefault="00580CB4" w:rsidP="00951FD6"/>
        </w:tc>
      </w:tr>
    </w:tbl>
    <w:p w14:paraId="2FB07961" w14:textId="77777777" w:rsidR="00580CB4" w:rsidRDefault="00580CB4" w:rsidP="00580CB4"/>
    <w:tbl>
      <w:tblPr>
        <w:tblStyle w:val="TableGrid"/>
        <w:tblW w:w="0" w:type="auto"/>
        <w:jc w:val="left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52994A47" w14:textId="77777777" w:rsidTr="00951FD6">
        <w:trPr>
          <w:trHeight w:val="5760" w:hRule="exact"/>
        </w:trPr>
        <w:tc>
          <w:tcPr>
            <w:tcW w:w="1440" w:type="dxa"/>
          </w:tcPr>
          <w:p w14:paraId="202D5A67" w14:textId="77777777" w:rsidR="00580CB4" w:rsidRDefault="00580CB4" w:rsidP="00951FD6"/>
        </w:tc>
        <w:tc>
          <w:tcPr>
            <w:tcW w:w="1440" w:type="dxa"/>
          </w:tcPr>
          <w:p w14:paraId="06F1E4EF" w14:textId="77777777" w:rsidR="00580CB4" w:rsidRDefault="00580CB4" w:rsidP="00951FD6"/>
        </w:tc>
        <w:tc>
          <w:tcPr>
            <w:tcW w:w="1440" w:type="dxa"/>
          </w:tcPr>
          <w:p w14:paraId="08E84B31" w14:textId="77777777" w:rsidR="00580CB4" w:rsidRDefault="00580CB4" w:rsidP="00951FD6"/>
        </w:tc>
      </w:tr>
      <w:tr w:rsidR="00580CB4" w14:paraId="50BC83A9" w14:textId="77777777" w:rsidTr="00951FD6">
        <w:tc>
          <w:tcPr>
            <w:tcW w:w="1440" w:type="dxa"/>
          </w:tcPr>
          <w:p w14:paraId="5DC35777" w14:textId="77777777" w:rsidR="00580CB4" w:rsidRDefault="00580CB4" w:rsidP="00951FD6"/>
        </w:tc>
        <w:tc>
          <w:tcPr>
            <w:tcW w:w="1440" w:type="dxa"/>
          </w:tcPr>
          <w:p w14:paraId="29FF499F" w14:textId="77777777" w:rsidR="00580CB4" w:rsidRDefault="00580CB4" w:rsidP="00951FD6"/>
        </w:tc>
        <w:tc>
          <w:tcPr>
            <w:tcW w:w="1440" w:type="dxa"/>
          </w:tcPr>
          <w:p w14:paraId="41B826FD" w14:textId="77777777" w:rsidR="00580CB4" w:rsidRDefault="00580CB4" w:rsidP="00951FD6"/>
        </w:tc>
      </w:tr>
    </w:tbl>
    <w:p w14:paraId="6B13DCBC" w14:textId="77777777" w:rsidR="00580CB4" w:rsidRDefault="00580CB4" w:rsidP="00580CB4"/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2AA80B2F" w14:textId="77777777" w:rsidTr="00580CB4">
        <w:trPr>
          <w:jc w:val="right"/>
        </w:trPr>
        <w:tc>
          <w:tcPr>
            <w:tcW w:w="1440" w:type="dxa"/>
          </w:tcPr>
          <w:p w14:paraId="7407F92D" w14:textId="77777777" w:rsidR="00580CB4" w:rsidRDefault="00580CB4" w:rsidP="00951FD6"/>
        </w:tc>
        <w:tc>
          <w:tcPr>
            <w:tcW w:w="1440" w:type="dxa"/>
          </w:tcPr>
          <w:p w14:paraId="70EF2E4D" w14:textId="77777777" w:rsidR="00580CB4" w:rsidRDefault="00580CB4" w:rsidP="00951FD6"/>
        </w:tc>
        <w:tc>
          <w:tcPr>
            <w:tcW w:w="1440" w:type="dxa"/>
          </w:tcPr>
          <w:p w14:paraId="22D04306" w14:textId="77777777" w:rsidR="00580CB4" w:rsidRDefault="00580CB4" w:rsidP="00951FD6"/>
        </w:tc>
      </w:tr>
      <w:tr w:rsidR="00580CB4" w14:paraId="58AD307A" w14:textId="77777777" w:rsidTr="00580CB4">
        <w:trPr>
          <w:jc w:val="right"/>
        </w:trPr>
        <w:tc>
          <w:tcPr>
            <w:tcW w:w="1440" w:type="dxa"/>
          </w:tcPr>
          <w:p w14:paraId="0BC1C0ED" w14:textId="77777777" w:rsidR="00580CB4" w:rsidRDefault="00580CB4" w:rsidP="00951FD6"/>
        </w:tc>
        <w:tc>
          <w:tcPr>
            <w:tcW w:w="1440" w:type="dxa"/>
          </w:tcPr>
          <w:p w14:paraId="2312F614" w14:textId="77777777" w:rsidR="00580CB4" w:rsidRDefault="00580CB4" w:rsidP="00951FD6"/>
        </w:tc>
        <w:tc>
          <w:tcPr>
            <w:tcW w:w="1440" w:type="dxa"/>
          </w:tcPr>
          <w:p w14:paraId="297716AA" w14:textId="77777777" w:rsidR="00580CB4" w:rsidRDefault="00580CB4" w:rsidP="00951FD6"/>
        </w:tc>
      </w:tr>
    </w:tbl>
    <w:p w14:paraId="0729A56B" w14:textId="77777777" w:rsidR="00580CB4" w:rsidRDefault="00580CB4" w:rsidP="00580CB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580CB4" w14:paraId="0C2B5701" w14:textId="77777777" w:rsidTr="00580CB4">
        <w:trPr>
          <w:jc w:val="center"/>
        </w:trPr>
        <w:tc>
          <w:tcPr>
            <w:tcW w:w="1440" w:type="dxa"/>
          </w:tcPr>
          <w:p w14:paraId="63BBBF54" w14:textId="77777777" w:rsidR="00580CB4" w:rsidRDefault="00580CB4" w:rsidP="00951FD6">
            <w:bookmarkStart w:id="0" w:name="_GoBack"/>
          </w:p>
        </w:tc>
        <w:tc>
          <w:tcPr>
            <w:tcW w:w="1440" w:type="dxa"/>
          </w:tcPr>
          <w:p w14:paraId="34A7E1F7" w14:textId="77777777" w:rsidR="00580CB4" w:rsidRDefault="00580CB4" w:rsidP="00951FD6"/>
        </w:tc>
        <w:tc>
          <w:tcPr>
            <w:tcW w:w="1440" w:type="dxa"/>
          </w:tcPr>
          <w:p w14:paraId="2794A284" w14:textId="77777777" w:rsidR="00580CB4" w:rsidRDefault="00580CB4" w:rsidP="00951FD6"/>
        </w:tc>
      </w:tr>
      <w:tr w:rsidR="00580CB4" w14:paraId="3F0BB9FE" w14:textId="77777777" w:rsidTr="00580CB4">
        <w:trPr>
          <w:jc w:val="center"/>
        </w:trPr>
        <w:tc>
          <w:tcPr>
            <w:tcW w:w="1440" w:type="dxa"/>
          </w:tcPr>
          <w:p w14:paraId="75B58BEA" w14:textId="77777777" w:rsidR="00580CB4" w:rsidRDefault="00580CB4" w:rsidP="00951FD6"/>
        </w:tc>
        <w:tc>
          <w:tcPr>
            <w:tcW w:w="1440" w:type="dxa"/>
          </w:tcPr>
          <w:p w14:paraId="50C585F2" w14:textId="77777777" w:rsidR="00580CB4" w:rsidRDefault="00580CB4" w:rsidP="00951FD6"/>
        </w:tc>
        <w:tc>
          <w:tcPr>
            <w:tcW w:w="1440" w:type="dxa"/>
          </w:tcPr>
          <w:p w14:paraId="44B06B28" w14:textId="77777777" w:rsidR="00580CB4" w:rsidRDefault="00580CB4" w:rsidP="00951FD6"/>
        </w:tc>
      </w:tr>
      <w:bookmarkEnd w:id="0"/>
    </w:tbl>
    <w:p w14:paraId="3FEB24A8" w14:textId="77777777" w:rsidR="00580CB4" w:rsidRDefault="00580CB4"/>
    <w:sectPr w:rsidR="00580CB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091"/>
    <w:rsid w:val="00034616"/>
    <w:rsid w:val="0015074B"/>
    <w:rsid w:val="00580CB4"/>
    <w:rsid w:val="00AB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65FF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Cisco Employee</cp:lastModifiedBy>
  <cp:revision>2</cp:revision>
  <dcterms:created xsi:type="dcterms:W3CDTF">2014-07-13T21:02:00Z</dcterms:created>
  <dcterms:modified xsi:type="dcterms:W3CDTF">2014-12-01T22:59:00Z</dcterms:modified>
</cp:coreProperties>
</file>